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闫秋莹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11~17周</w:t>
      </w:r>
    </w:p>
    <w:bookmarkStart w:id="1" w:name="71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